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2070A7" w:rsidR="001F61F7" w:rsidP="00DD16A9" w:rsidRDefault="001F61F7" w14:paraId="11BFAD95" wp14:textId="77777777">
      <w:pPr>
        <w:pStyle w:val="Lijstopsomteken"/>
        <w:numPr>
          <w:ilvl w:val="0"/>
          <w:numId w:val="0"/>
        </w:numPr>
        <w:rPr>
          <w:b/>
        </w:rPr>
      </w:pPr>
      <w:r w:rsidRPr="002070A7">
        <w:rPr>
          <w:b/>
        </w:rPr>
        <w:t>(afstudeer) Stage</w:t>
      </w:r>
      <w:r w:rsidR="008A0B73">
        <w:rPr>
          <w:b/>
        </w:rPr>
        <w:t>-</w:t>
      </w:r>
      <w:r w:rsidR="00263637">
        <w:rPr>
          <w:b/>
        </w:rPr>
        <w:t xml:space="preserve">opdracht </w:t>
      </w:r>
      <w:r w:rsidRPr="002070A7">
        <w:rPr>
          <w:b/>
        </w:rPr>
        <w:t xml:space="preserve"> Duurzame bedrijfsvoering </w:t>
      </w:r>
      <w:r w:rsidRPr="00230441">
        <w:rPr>
          <w:b/>
          <w:highlight w:val="yellow"/>
        </w:rPr>
        <w:t>Zorg</w:t>
      </w:r>
      <w:r w:rsidRPr="00230441" w:rsidR="0086507C">
        <w:rPr>
          <w:b/>
          <w:highlight w:val="yellow"/>
        </w:rPr>
        <w:t>instelling</w:t>
      </w:r>
      <w:r w:rsidR="0086507C">
        <w:rPr>
          <w:b/>
        </w:rPr>
        <w:t xml:space="preserve"> </w:t>
      </w:r>
    </w:p>
    <w:p xmlns:wp14="http://schemas.microsoft.com/office/word/2010/wordml" w:rsidR="001F61F7" w:rsidP="00DD16A9" w:rsidRDefault="001F61F7" w14:paraId="672A6659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263637" w:rsidP="00DD16A9" w:rsidRDefault="001F61F7" w14:paraId="22650941" wp14:textId="77777777">
      <w:pPr>
        <w:pStyle w:val="Lijstopsomteken"/>
        <w:numPr>
          <w:ilvl w:val="0"/>
          <w:numId w:val="0"/>
        </w:numPr>
      </w:pPr>
      <w:r>
        <w:t xml:space="preserve">Implementeer het systeem Milieuthermometer Zorg op één </w:t>
      </w:r>
      <w:r w:rsidR="002070A7">
        <w:t xml:space="preserve">grote </w:t>
      </w:r>
      <w:r>
        <w:t>zorginstelling voor het borgen van een duurzame bedrijfsvoering</w:t>
      </w:r>
      <w:r w:rsidR="002070A7">
        <w:t xml:space="preserve">. </w:t>
      </w:r>
    </w:p>
    <w:p xmlns:wp14="http://schemas.microsoft.com/office/word/2010/wordml" w:rsidR="00263637" w:rsidP="00DD16A9" w:rsidRDefault="00263637" w14:paraId="0A37501D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2070A7" w:rsidP="00DD16A9" w:rsidRDefault="00AF0C13" w14:paraId="5F2475E6" wp14:textId="77777777">
      <w:pPr>
        <w:pStyle w:val="Lijstopsomteken"/>
        <w:numPr>
          <w:ilvl w:val="0"/>
          <w:numId w:val="0"/>
        </w:numPr>
      </w:pPr>
      <w:r>
        <w:t xml:space="preserve">Voer hiervoor een nulmeting </w:t>
      </w:r>
      <w:r w:rsidR="0086507C">
        <w:t xml:space="preserve">Milieuthermometer </w:t>
      </w:r>
      <w:r>
        <w:t>uit in de hoofdlocatie (</w:t>
      </w:r>
      <w:r w:rsidRPr="00230441">
        <w:rPr>
          <w:highlight w:val="yellow"/>
        </w:rPr>
        <w:t>locatie x</w:t>
      </w:r>
      <w:r>
        <w:t>). Vertaal de openstaande acties om niveau brons</w:t>
      </w:r>
      <w:r w:rsidR="0086507C">
        <w:t>/zilver</w:t>
      </w:r>
      <w:r>
        <w:t xml:space="preserve"> te halen tot</w:t>
      </w:r>
      <w:r w:rsidR="00263637">
        <w:t xml:space="preserve"> een plan van aanpak voor de </w:t>
      </w:r>
      <w:r>
        <w:t xml:space="preserve">hoofdlocatie en (in de toekomst) voor </w:t>
      </w:r>
      <w:r w:rsidR="0086507C">
        <w:t xml:space="preserve">het </w:t>
      </w:r>
      <w:r>
        <w:t xml:space="preserve">uitrollen binnen de gehele organisatie. Neem in het plan </w:t>
      </w:r>
      <w:r w:rsidR="0086507C">
        <w:t xml:space="preserve">ook </w:t>
      </w:r>
      <w:r w:rsidR="00263637">
        <w:t>investeringskosten</w:t>
      </w:r>
      <w:r>
        <w:t xml:space="preserve"> </w:t>
      </w:r>
      <w:r w:rsidR="0086507C">
        <w:t xml:space="preserve">en kostenbesparingen </w:t>
      </w:r>
      <w:r>
        <w:t>op</w:t>
      </w:r>
      <w:r w:rsidR="00263637">
        <w:t xml:space="preserve">. Vervolgens kan een groot deel van de taken uit het plan worden uitgevoerd. </w:t>
      </w:r>
    </w:p>
    <w:p xmlns:wp14="http://schemas.microsoft.com/office/word/2010/wordml" w:rsidR="002070A7" w:rsidP="00DD16A9" w:rsidRDefault="002070A7" w14:paraId="5DAB6C7B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1F61F7" w:rsidP="00DD16A9" w:rsidRDefault="002070A7" w14:paraId="5B6175CD" wp14:textId="77777777">
      <w:pPr>
        <w:pStyle w:val="Lijstopsomteken"/>
        <w:numPr>
          <w:ilvl w:val="0"/>
          <w:numId w:val="0"/>
        </w:numPr>
      </w:pPr>
      <w:r>
        <w:t xml:space="preserve">Onderzoek </w:t>
      </w:r>
      <w:r w:rsidR="00AF0C13">
        <w:t>tijdens de bovenstaande werkzaamheden</w:t>
      </w:r>
      <w:r w:rsidR="006B33BB">
        <w:t xml:space="preserve"> </w:t>
      </w:r>
      <w:r w:rsidR="001F61F7">
        <w:t xml:space="preserve">de </w:t>
      </w:r>
      <w:r>
        <w:t xml:space="preserve">volgende </w:t>
      </w:r>
      <w:r w:rsidR="001F61F7">
        <w:t>vragen:</w:t>
      </w:r>
    </w:p>
    <w:p xmlns:wp14="http://schemas.microsoft.com/office/word/2010/wordml" w:rsidR="001F61F7" w:rsidP="006B33BB" w:rsidRDefault="001F61F7" w14:paraId="138C04BD" wp14:textId="77777777">
      <w:pPr>
        <w:pStyle w:val="Lijstopsomteken"/>
        <w:numPr>
          <w:ilvl w:val="0"/>
          <w:numId w:val="8"/>
        </w:numPr>
      </w:pPr>
      <w:r>
        <w:t>Welke toegevoegde waarde heeft de Milieuthermometer voor Zorgbalans</w:t>
      </w:r>
    </w:p>
    <w:p xmlns:wp14="http://schemas.microsoft.com/office/word/2010/wordml" w:rsidR="001F61F7" w:rsidP="006B33BB" w:rsidRDefault="001F61F7" w14:paraId="735B31E0" wp14:textId="77777777">
      <w:pPr>
        <w:pStyle w:val="Lijstopsomteken"/>
        <w:numPr>
          <w:ilvl w:val="0"/>
          <w:numId w:val="8"/>
        </w:numPr>
      </w:pPr>
      <w:r>
        <w:t>Welke inspanning</w:t>
      </w:r>
      <w:r w:rsidR="00AF0C13">
        <w:t>en zijn</w:t>
      </w:r>
      <w:r>
        <w:t xml:space="preserve"> nodig om het systeem in de gehele organisatie door te voeren</w:t>
      </w:r>
    </w:p>
    <w:p xmlns:wp14="http://schemas.microsoft.com/office/word/2010/wordml" w:rsidR="001F61F7" w:rsidP="001F61F7" w:rsidRDefault="001F61F7" w14:paraId="02EB378F" wp14:textId="77777777">
      <w:pPr>
        <w:pStyle w:val="Lijstopsomteken"/>
        <w:numPr>
          <w:ilvl w:val="0"/>
          <w:numId w:val="0"/>
        </w:numPr>
        <w:ind w:left="425" w:hanging="425"/>
      </w:pPr>
    </w:p>
    <w:p xmlns:wp14="http://schemas.microsoft.com/office/word/2010/wordml" w:rsidRPr="006B33BB" w:rsidR="00AF0C13" w:rsidP="001F61F7" w:rsidRDefault="00AF0C13" w14:paraId="5ABF39A5" wp14:textId="77777777">
      <w:pPr>
        <w:pStyle w:val="Lijstopsomteken"/>
        <w:numPr>
          <w:ilvl w:val="0"/>
          <w:numId w:val="0"/>
        </w:numPr>
        <w:ind w:left="425" w:hanging="425"/>
        <w:rPr>
          <w:b/>
        </w:rPr>
      </w:pPr>
      <w:r w:rsidRPr="006B33BB">
        <w:rPr>
          <w:b/>
        </w:rPr>
        <w:t xml:space="preserve">Over </w:t>
      </w:r>
      <w:r w:rsidR="00230441">
        <w:rPr>
          <w:b/>
        </w:rPr>
        <w:t xml:space="preserve">de Zorginstelling </w:t>
      </w:r>
    </w:p>
    <w:p xmlns:wp14="http://schemas.microsoft.com/office/word/2010/wordml" w:rsidR="00230441" w:rsidP="002070A7" w:rsidRDefault="001F61F7" w14:paraId="6626AD1A" wp14:textId="77777777">
      <w:pPr>
        <w:pStyle w:val="Lijstopsomteken"/>
        <w:numPr>
          <w:ilvl w:val="0"/>
          <w:numId w:val="0"/>
        </w:numPr>
      </w:pPr>
      <w:r>
        <w:t>Zorg</w:t>
      </w:r>
      <w:r w:rsidR="00230441">
        <w:t xml:space="preserve">instelling </w:t>
      </w:r>
      <w:r>
        <w:t xml:space="preserve">is een ouderenzorgorganisatie en in de </w:t>
      </w:r>
      <w:r w:rsidRPr="00230441">
        <w:rPr>
          <w:highlight w:val="yellow"/>
        </w:rPr>
        <w:t xml:space="preserve">regio </w:t>
      </w:r>
      <w:r w:rsidRPr="00230441" w:rsidR="00230441">
        <w:rPr>
          <w:highlight w:val="yellow"/>
        </w:rPr>
        <w:t>X met locaties in X</w:t>
      </w:r>
      <w:r w:rsidR="00230441">
        <w:t>.</w:t>
      </w:r>
      <w:r>
        <w:t xml:space="preserve"> </w:t>
      </w:r>
    </w:p>
    <w:p xmlns:wp14="http://schemas.microsoft.com/office/word/2010/wordml" w:rsidR="00230441" w:rsidP="002070A7" w:rsidRDefault="00230441" w14:paraId="6A05A809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1F61F7" w:rsidP="002070A7" w:rsidRDefault="001F61F7" w14:paraId="438AF001" wp14:textId="77777777">
      <w:pPr>
        <w:pStyle w:val="Lijstopsomteken"/>
        <w:numPr>
          <w:ilvl w:val="0"/>
          <w:numId w:val="0"/>
        </w:numPr>
      </w:pPr>
      <w:r>
        <w:t xml:space="preserve">Met </w:t>
      </w:r>
      <w:r w:rsidRPr="00230441" w:rsidR="00230441">
        <w:rPr>
          <w:highlight w:val="yellow"/>
        </w:rPr>
        <w:t>X</w:t>
      </w:r>
      <w:r>
        <w:t xml:space="preserve"> professionele medewerkers en </w:t>
      </w:r>
      <w:r w:rsidRPr="00230441" w:rsidR="00230441">
        <w:rPr>
          <w:highlight w:val="yellow"/>
        </w:rPr>
        <w:t>X</w:t>
      </w:r>
      <w:r w:rsidR="00230441">
        <w:t xml:space="preserve"> </w:t>
      </w:r>
      <w:r>
        <w:t xml:space="preserve">vrijwilligers biedt </w:t>
      </w:r>
      <w:r w:rsidR="00230441">
        <w:t xml:space="preserve">de </w:t>
      </w:r>
      <w:r>
        <w:t>Zorg</w:t>
      </w:r>
      <w:r w:rsidR="00230441">
        <w:t xml:space="preserve">instelling </w:t>
      </w:r>
      <w:r>
        <w:t xml:space="preserve">tijdelijke en langdurige verzorging, verpleging, huishoudelijke ondersteuning, behandeling, revalidatie en begeleiding bij dementie. </w:t>
      </w:r>
    </w:p>
    <w:p xmlns:wp14="http://schemas.microsoft.com/office/word/2010/wordml" w:rsidR="00230441" w:rsidP="002070A7" w:rsidRDefault="00230441" w14:paraId="5A39BBE3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Pr="006B33BB" w:rsidR="00AF0C13" w:rsidP="6C710118" w:rsidRDefault="00AF0C13" w14:paraId="68D45D5B" wp14:textId="039099F0">
      <w:pPr>
        <w:pStyle w:val="Lijstopsomteken"/>
        <w:numPr>
          <w:ilvl w:val="0"/>
          <w:numId w:val="0"/>
        </w:numPr>
        <w:rPr>
          <w:b w:val="1"/>
          <w:bCs w:val="1"/>
        </w:rPr>
      </w:pPr>
      <w:r w:rsidRPr="6C710118" w:rsidR="00AF0C13">
        <w:rPr>
          <w:b w:val="1"/>
          <w:bCs w:val="1"/>
        </w:rPr>
        <w:t>Over de Milieuthermometer</w:t>
      </w:r>
      <w:r w:rsidRPr="6C710118" w:rsidR="006B33BB">
        <w:rPr>
          <w:b w:val="1"/>
          <w:bCs w:val="1"/>
        </w:rPr>
        <w:t xml:space="preserve"> Zorg</w:t>
      </w:r>
      <w:r w:rsidRPr="6C710118" w:rsidR="00230441">
        <w:rPr>
          <w:b w:val="1"/>
          <w:bCs w:val="1"/>
        </w:rPr>
        <w:t xml:space="preserve"> en Milieu Platform Zorg (MPZ) </w:t>
      </w:r>
    </w:p>
    <w:p xmlns:wp14="http://schemas.microsoft.com/office/word/2010/wordml" w:rsidR="00B67A7A" w:rsidP="000A0B56" w:rsidRDefault="00230441" w14:paraId="6BDF716C" wp14:textId="77777777">
      <w:pPr>
        <w:pStyle w:val="Lijstopsomteken"/>
        <w:numPr>
          <w:ilvl w:val="0"/>
          <w:numId w:val="0"/>
        </w:numPr>
      </w:pPr>
      <w:r>
        <w:t xml:space="preserve">MPZ is een vereniging van intramurale instellingen voor kennis voor duurzame bedrijfsvoering. Eén van haar producten is de Milieuthermometer Zorg. </w:t>
      </w:r>
      <w:r w:rsidR="001F61F7">
        <w:t xml:space="preserve">De Milieuthermometer Zorg is een milieuzorgsysteem uit de zorgsector. </w:t>
      </w:r>
    </w:p>
    <w:p xmlns:wp14="http://schemas.microsoft.com/office/word/2010/wordml" w:rsidR="00B67A7A" w:rsidP="002070A7" w:rsidRDefault="00B67A7A" w14:paraId="41C8F396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Pr="006B33BB" w:rsidR="00B67A7A" w:rsidP="002070A7" w:rsidRDefault="00B67A7A" w14:paraId="61414AD4" wp14:textId="77777777">
      <w:pPr>
        <w:pStyle w:val="Lijstopsomteken"/>
        <w:numPr>
          <w:ilvl w:val="0"/>
          <w:numId w:val="0"/>
        </w:numPr>
        <w:rPr>
          <w:b/>
        </w:rPr>
      </w:pPr>
      <w:r w:rsidRPr="006B33BB">
        <w:rPr>
          <w:b/>
        </w:rPr>
        <w:t>Leerervaringen</w:t>
      </w:r>
      <w:r>
        <w:rPr>
          <w:b/>
        </w:rPr>
        <w:t xml:space="preserve"> en verloop stageperiode</w:t>
      </w:r>
    </w:p>
    <w:p xmlns:wp14="http://schemas.microsoft.com/office/word/2010/wordml" w:rsidR="009A181A" w:rsidP="002070A7" w:rsidRDefault="009A181A" w14:paraId="1C79AB9D" wp14:textId="77777777">
      <w:pPr>
        <w:pStyle w:val="Lijstopsomteken"/>
        <w:numPr>
          <w:ilvl w:val="0"/>
          <w:numId w:val="0"/>
        </w:numPr>
      </w:pPr>
      <w:r>
        <w:t xml:space="preserve">Via het implementeren op </w:t>
      </w:r>
      <w:r w:rsidR="00B67A7A">
        <w:t>éé</w:t>
      </w:r>
      <w:r>
        <w:t>n locatie leer je snel de facilitaire organisatie kennen en samen te werken met andere afdeling</w:t>
      </w:r>
      <w:r w:rsidR="006B33BB">
        <w:t>en</w:t>
      </w:r>
      <w:r>
        <w:t xml:space="preserve">. Hiervoor dien je zelfstandig te kunnen werken met een kritische blik voor het beoordelen van </w:t>
      </w:r>
      <w:r w:rsidR="002070A7">
        <w:t>te nemen maatregelen en het uitwerken van de onderzoeksvragen</w:t>
      </w:r>
      <w:r>
        <w:t>.</w:t>
      </w:r>
    </w:p>
    <w:p xmlns:wp14="http://schemas.microsoft.com/office/word/2010/wordml" w:rsidR="009A181A" w:rsidP="002070A7" w:rsidRDefault="009A181A" w14:paraId="72A3D3EC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9A181A" w:rsidP="002070A7" w:rsidRDefault="009A181A" w14:paraId="430C7FA1" wp14:textId="77777777">
      <w:pPr>
        <w:pStyle w:val="Lijstopsomteken"/>
        <w:numPr>
          <w:ilvl w:val="0"/>
          <w:numId w:val="0"/>
        </w:numPr>
      </w:pPr>
      <w:r>
        <w:t xml:space="preserve">Voor de opdracht werk je </w:t>
      </w:r>
      <w:r w:rsidR="00230441">
        <w:t xml:space="preserve">vanuit </w:t>
      </w:r>
      <w:r w:rsidRPr="00230441">
        <w:rPr>
          <w:highlight w:val="yellow"/>
        </w:rPr>
        <w:t>de afdeling facilit</w:t>
      </w:r>
      <w:r w:rsidRPr="00230441" w:rsidR="002070A7">
        <w:rPr>
          <w:highlight w:val="yellow"/>
        </w:rPr>
        <w:t>a</w:t>
      </w:r>
      <w:r w:rsidRPr="00230441">
        <w:rPr>
          <w:highlight w:val="yellow"/>
        </w:rPr>
        <w:t>ire zaken</w:t>
      </w:r>
      <w:r w:rsidRPr="00230441" w:rsidR="002070A7">
        <w:rPr>
          <w:highlight w:val="yellow"/>
        </w:rPr>
        <w:t xml:space="preserve"> van </w:t>
      </w:r>
      <w:r w:rsidRPr="00230441" w:rsidR="00230441">
        <w:rPr>
          <w:highlight w:val="yellow"/>
        </w:rPr>
        <w:t>Zorginstelling</w:t>
      </w:r>
      <w:r w:rsidR="00230441">
        <w:t xml:space="preserve"> </w:t>
      </w:r>
      <w:r w:rsidR="002070A7">
        <w:t>en zoek je zelfstandig de weg in de organisatie</w:t>
      </w:r>
      <w:r>
        <w:t xml:space="preserve">. </w:t>
      </w:r>
      <w:r w:rsidRPr="00230441" w:rsidR="006B33BB">
        <w:rPr>
          <w:highlight w:val="yellow"/>
        </w:rPr>
        <w:t>H</w:t>
      </w:r>
      <w:r w:rsidRPr="00230441" w:rsidR="002070A7">
        <w:rPr>
          <w:highlight w:val="yellow"/>
        </w:rPr>
        <w:t>oofd facilitaire zaken</w:t>
      </w:r>
      <w:r w:rsidR="002070A7">
        <w:t xml:space="preserve"> </w:t>
      </w:r>
      <w:r w:rsidR="00263637">
        <w:t>zorgt voor dagelijkse begeleiding. V</w:t>
      </w:r>
      <w:r w:rsidR="002070A7">
        <w:t xml:space="preserve">oor </w:t>
      </w:r>
      <w:r w:rsidR="006B33BB">
        <w:t xml:space="preserve">extra </w:t>
      </w:r>
      <w:r>
        <w:t xml:space="preserve">kennis </w:t>
      </w:r>
      <w:r w:rsidR="006B33BB">
        <w:t xml:space="preserve">is </w:t>
      </w:r>
      <w:r w:rsidR="00230441">
        <w:t xml:space="preserve">MPZ </w:t>
      </w:r>
      <w:r w:rsidR="006B33BB">
        <w:t xml:space="preserve">te </w:t>
      </w:r>
      <w:r>
        <w:t>raadplegen.</w:t>
      </w:r>
      <w:bookmarkStart w:name="_GoBack" w:id="0"/>
      <w:bookmarkEnd w:id="0"/>
    </w:p>
    <w:p xmlns:wp14="http://schemas.microsoft.com/office/word/2010/wordml" w:rsidR="00263637" w:rsidP="002070A7" w:rsidRDefault="00263637" w14:paraId="0D0B940D" wp14:textId="77777777">
      <w:pPr>
        <w:pStyle w:val="Lijstopsomteken"/>
        <w:numPr>
          <w:ilvl w:val="0"/>
          <w:numId w:val="0"/>
        </w:numPr>
      </w:pPr>
    </w:p>
    <w:p xmlns:wp14="http://schemas.microsoft.com/office/word/2010/wordml" w:rsidR="001F61F7" w:rsidP="00263637" w:rsidRDefault="009A181A" w14:paraId="401CD3BB" wp14:textId="77777777">
      <w:pPr>
        <w:pStyle w:val="Lijstopsomteken"/>
        <w:numPr>
          <w:ilvl w:val="0"/>
          <w:numId w:val="0"/>
        </w:numPr>
      </w:pPr>
      <w:r>
        <w:t xml:space="preserve">De uitkomsten van het onderzoek </w:t>
      </w:r>
      <w:r w:rsidR="00263637">
        <w:t xml:space="preserve">zullen mede inhoud geven aan het </w:t>
      </w:r>
      <w:r w:rsidR="002070A7">
        <w:t xml:space="preserve">duurzaam </w:t>
      </w:r>
      <w:r w:rsidR="00263637">
        <w:t xml:space="preserve">facilitaire </w:t>
      </w:r>
      <w:r w:rsidR="002070A7">
        <w:t>beleid van de organisatie</w:t>
      </w:r>
      <w:r w:rsidR="00230441">
        <w:t xml:space="preserve"> en als voorbeeld kunnen dienen voor MPZ</w:t>
      </w:r>
      <w:r w:rsidR="00263637">
        <w:t>.</w:t>
      </w:r>
    </w:p>
    <w:sectPr w:rsidR="001F61F7">
      <w:footerReference w:type="even" r:id="rId8"/>
      <w:footerReference w:type="default" r:id="rId9"/>
      <w:pgSz w:w="11906" w:h="16838" w:orient="portrait" w:code="9"/>
      <w:pgMar w:top="2155" w:right="1701" w:bottom="1701" w:left="1701" w:header="102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1F61F7" w:rsidRDefault="001F61F7" w14:paraId="60061E4C" wp14:textId="77777777">
      <w:r>
        <w:separator/>
      </w:r>
    </w:p>
  </w:endnote>
  <w:endnote w:type="continuationSeparator" w:id="0">
    <w:p xmlns:wp14="http://schemas.microsoft.com/office/word/2010/wordml" w:rsidR="001F61F7" w:rsidRDefault="001F61F7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C95793" w:rsidRDefault="00C95793" w14:paraId="28F4D5D3" wp14:textId="77777777">
    <w:pPr>
      <w:pStyle w:val="Voettekst"/>
      <w:framePr w:wrap="around" w:hAnchor="margin" w:vAnchor="text" w:xAlign="outside" w:y="1"/>
      <w:rPr>
        <w:rStyle w:val="Paginanummer"/>
        <w:i/>
      </w:rPr>
    </w:pPr>
    <w:r>
      <w:rPr>
        <w:rStyle w:val="Paginanummer"/>
        <w:i/>
      </w:rPr>
      <w:fldChar w:fldCharType="begin"/>
    </w:r>
    <w:r>
      <w:rPr>
        <w:rStyle w:val="Paginanummer"/>
        <w:i/>
      </w:rPr>
      <w:instrText xml:space="preserve">PAGE  </w:instrText>
    </w:r>
    <w:r>
      <w:rPr>
        <w:rStyle w:val="Paginanummer"/>
        <w:i/>
      </w:rPr>
      <w:fldChar w:fldCharType="separate"/>
    </w:r>
    <w:r w:rsidR="006B33BB">
      <w:rPr>
        <w:rStyle w:val="Paginanummer"/>
        <w:i/>
        <w:noProof/>
      </w:rPr>
      <w:t>2</w:t>
    </w:r>
    <w:r>
      <w:rPr>
        <w:rStyle w:val="Paginanummer"/>
        <w:i/>
      </w:rPr>
      <w:fldChar w:fldCharType="end"/>
    </w:r>
  </w:p>
  <w:p xmlns:wp14="http://schemas.microsoft.com/office/word/2010/wordml" w:rsidR="00C95793" w:rsidRDefault="00C95793" w14:paraId="0E27B00A" wp14:textId="77777777">
    <w:pPr>
      <w:pStyle w:val="Voetteks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C95793" w:rsidRDefault="00C95793" w14:paraId="0364BA1D" wp14:textId="77777777">
    <w:pPr>
      <w:pStyle w:val="Voettekst"/>
      <w:framePr w:wrap="around" w:hAnchor="margin" w:vAnchor="text" w:xAlign="outside" w:y="1"/>
      <w:rPr>
        <w:rStyle w:val="Paginanummer"/>
        <w:i/>
      </w:rPr>
    </w:pPr>
    <w:r>
      <w:rPr>
        <w:rStyle w:val="Paginanummer"/>
        <w:i/>
      </w:rPr>
      <w:fldChar w:fldCharType="begin"/>
    </w:r>
    <w:r>
      <w:rPr>
        <w:rStyle w:val="Paginanummer"/>
        <w:i/>
      </w:rPr>
      <w:instrText xml:space="preserve">PAGE  </w:instrText>
    </w:r>
    <w:r>
      <w:rPr>
        <w:rStyle w:val="Paginanummer"/>
        <w:i/>
      </w:rPr>
      <w:fldChar w:fldCharType="separate"/>
    </w:r>
    <w:r w:rsidR="00230441">
      <w:rPr>
        <w:rStyle w:val="Paginanummer"/>
        <w:i/>
        <w:noProof/>
      </w:rPr>
      <w:t>1</w:t>
    </w:r>
    <w:r>
      <w:rPr>
        <w:rStyle w:val="Paginanummer"/>
        <w:i/>
      </w:rPr>
      <w:fldChar w:fldCharType="end"/>
    </w:r>
  </w:p>
  <w:p xmlns:wp14="http://schemas.microsoft.com/office/word/2010/wordml" w:rsidR="00C95793" w:rsidRDefault="00C95793" w14:paraId="3656B9AB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1F61F7" w:rsidRDefault="001F61F7" w14:paraId="4B94D5A5" wp14:textId="77777777">
      <w:r>
        <w:separator/>
      </w:r>
    </w:p>
  </w:footnote>
  <w:footnote w:type="continuationSeparator" w:id="0">
    <w:p xmlns:wp14="http://schemas.microsoft.com/office/word/2010/wordml" w:rsidR="001F61F7" w:rsidRDefault="001F61F7" w14:paraId="3DEEC669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BEAEBBBC"/>
    <w:lvl w:ilvl="0">
      <w:start w:val="1"/>
      <w:numFmt w:val="lowerLetter"/>
      <w:pStyle w:val="Lijstnummering4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1" w15:restartNumberingAfterBreak="0">
    <w:nsid w:val="FFFFFF7E"/>
    <w:multiLevelType w:val="singleLevel"/>
    <w:tmpl w:val="575CBE40"/>
    <w:lvl w:ilvl="0">
      <w:start w:val="1"/>
      <w:numFmt w:val="decimal"/>
      <w:pStyle w:val="Lijstnummering3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2" w15:restartNumberingAfterBreak="0">
    <w:nsid w:val="FFFFFF7F"/>
    <w:multiLevelType w:val="singleLevel"/>
    <w:tmpl w:val="296A2F0A"/>
    <w:lvl w:ilvl="0">
      <w:start w:val="1"/>
      <w:numFmt w:val="lowerLetter"/>
      <w:pStyle w:val="Lijstnummering2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3" w15:restartNumberingAfterBreak="0">
    <w:nsid w:val="FFFFFF88"/>
    <w:multiLevelType w:val="singleLevel"/>
    <w:tmpl w:val="2C3C6476"/>
    <w:lvl w:ilvl="0">
      <w:start w:val="1"/>
      <w:numFmt w:val="decimal"/>
      <w:pStyle w:val="Lijstnummering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4" w15:restartNumberingAfterBreak="0">
    <w:nsid w:val="01EE4384"/>
    <w:multiLevelType w:val="singleLevel"/>
    <w:tmpl w:val="D11495A2"/>
    <w:lvl w:ilvl="0">
      <w:start w:val="1"/>
      <w:numFmt w:val="bullet"/>
      <w:pStyle w:val="Lijstopsomteken"/>
      <w:lvlText w:val=""/>
      <w:lvlJc w:val="left"/>
      <w:pPr>
        <w:tabs>
          <w:tab w:val="num" w:pos="425"/>
        </w:tabs>
        <w:ind w:left="425" w:hanging="425"/>
      </w:pPr>
      <w:rPr>
        <w:rFonts w:hint="default" w:ascii="Wingdings" w:hAnsi="Wingdings"/>
        <w:sz w:val="20"/>
      </w:rPr>
    </w:lvl>
  </w:abstractNum>
  <w:abstractNum w:abstractNumId="5" w15:restartNumberingAfterBreak="0">
    <w:nsid w:val="12AF038B"/>
    <w:multiLevelType w:val="hybridMultilevel"/>
    <w:tmpl w:val="1C729EB2"/>
    <w:lvl w:ilvl="0" w:tplc="0413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204A72D6"/>
    <w:multiLevelType w:val="multilevel"/>
    <w:tmpl w:val="B72CCB5A"/>
    <w:lvl w:ilvl="0">
      <w:start w:val="1"/>
      <w:numFmt w:val="decimal"/>
      <w:pStyle w:val="Kop1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Kop2"/>
      <w:isLgl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Kop3"/>
      <w:isLgl/>
      <w:lvlText w:val="%1.%2.%3"/>
      <w:lvlJc w:val="left"/>
      <w:pPr>
        <w:tabs>
          <w:tab w:val="num" w:pos="1440"/>
        </w:tabs>
        <w:ind w:left="907" w:hanging="90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FE7145"/>
    <w:multiLevelType w:val="hybridMultilevel"/>
    <w:tmpl w:val="611612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479E2"/>
    <w:multiLevelType w:val="hybridMultilevel"/>
    <w:tmpl w:val="4EA0D2A0"/>
    <w:lvl w:ilvl="0" w:tplc="306888D2">
      <w:numFmt w:val="bullet"/>
      <w:lvlText w:val="-"/>
      <w:lvlJc w:val="left"/>
      <w:pPr>
        <w:ind w:left="360" w:hanging="360"/>
      </w:pPr>
      <w:rPr>
        <w:rFonts w:hint="default" w:ascii="Verdana" w:hAnsi="Verdana" w:eastAsia="Times New Roman" w:cs="Times New Roman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1F7"/>
    <w:rsid w:val="00004A81"/>
    <w:rsid w:val="000A0B56"/>
    <w:rsid w:val="001F61F7"/>
    <w:rsid w:val="002070A7"/>
    <w:rsid w:val="00230441"/>
    <w:rsid w:val="00263637"/>
    <w:rsid w:val="00303DEB"/>
    <w:rsid w:val="00374967"/>
    <w:rsid w:val="00381A0F"/>
    <w:rsid w:val="003C3A10"/>
    <w:rsid w:val="004B7116"/>
    <w:rsid w:val="005F47CD"/>
    <w:rsid w:val="006B33BB"/>
    <w:rsid w:val="00855B5A"/>
    <w:rsid w:val="0086507C"/>
    <w:rsid w:val="008A0B73"/>
    <w:rsid w:val="008E6324"/>
    <w:rsid w:val="0090524A"/>
    <w:rsid w:val="00964F7F"/>
    <w:rsid w:val="009A181A"/>
    <w:rsid w:val="00A452BA"/>
    <w:rsid w:val="00AF0C13"/>
    <w:rsid w:val="00B67A7A"/>
    <w:rsid w:val="00C95793"/>
    <w:rsid w:val="00DC1BA1"/>
    <w:rsid w:val="00DC32D5"/>
    <w:rsid w:val="00DD16A9"/>
    <w:rsid w:val="6C71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E003FA"/>
  <w15:docId w15:val="{CE5AC835-A1C1-442F-92E0-7834CFFE54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Standaard" w:default="1">
    <w:name w:val="Normal"/>
    <w:qFormat/>
    <w:pPr>
      <w:tabs>
        <w:tab w:val="left" w:pos="907"/>
      </w:tabs>
    </w:pPr>
    <w:rPr>
      <w:rFonts w:ascii="Verdana" w:hAnsi="Verdana"/>
    </w:rPr>
  </w:style>
  <w:style w:type="paragraph" w:styleId="Kop1">
    <w:name w:val="heading 1"/>
    <w:basedOn w:val="Standaard"/>
    <w:next w:val="Standaard"/>
    <w:qFormat/>
    <w:pPr>
      <w:keepNext/>
      <w:keepLines/>
      <w:widowControl w:val="0"/>
      <w:numPr>
        <w:numId w:val="1"/>
      </w:numPr>
      <w:spacing w:after="240"/>
      <w:outlineLvl w:val="0"/>
    </w:pPr>
    <w:rPr>
      <w:b/>
      <w:caps/>
      <w:spacing w:val="80"/>
      <w:sz w:val="24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after="180"/>
      <w:outlineLvl w:val="1"/>
    </w:pPr>
    <w:rPr>
      <w:b/>
      <w:caps/>
      <w:spacing w:val="60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tabs>
        <w:tab w:val="clear" w:pos="1440"/>
      </w:tabs>
      <w:spacing w:after="120"/>
      <w:outlineLvl w:val="2"/>
    </w:pPr>
    <w:rPr>
      <w:b/>
      <w:i/>
      <w:spacing w:val="40"/>
      <w:sz w:val="18"/>
    </w:rPr>
  </w:style>
  <w:style w:type="paragraph" w:styleId="Kop4">
    <w:name w:val="heading 4"/>
    <w:basedOn w:val="Standaard"/>
    <w:next w:val="Standaard"/>
    <w:qFormat/>
    <w:pPr>
      <w:keepNext/>
      <w:spacing w:after="60"/>
      <w:outlineLvl w:val="3"/>
    </w:pPr>
    <w:rPr>
      <w:b/>
      <w:sz w:val="18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sz w:val="18"/>
    </w:rPr>
  </w:style>
  <w:style w:type="paragraph" w:styleId="Kop6">
    <w:name w:val="heading 6"/>
    <w:basedOn w:val="Standaard"/>
    <w:next w:val="Standaard"/>
    <w:qFormat/>
    <w:pPr>
      <w:keepNext/>
      <w:widowControl w:val="0"/>
      <w:outlineLvl w:val="5"/>
    </w:pPr>
    <w:rPr>
      <w:snapToGrid w:val="0"/>
      <w:sz w:val="18"/>
    </w:rPr>
  </w:style>
  <w:style w:type="paragraph" w:styleId="Kop7">
    <w:name w:val="heading 7"/>
    <w:basedOn w:val="Standaard"/>
    <w:next w:val="Standaard"/>
    <w:qFormat/>
    <w:pPr>
      <w:keepNext/>
      <w:widowControl w:val="0"/>
      <w:outlineLvl w:val="6"/>
    </w:pPr>
    <w:rPr>
      <w:snapToGrid w:val="0"/>
      <w:sz w:val="18"/>
    </w:rPr>
  </w:style>
  <w:style w:type="paragraph" w:styleId="Kop8">
    <w:name w:val="heading 8"/>
    <w:basedOn w:val="Standaard"/>
    <w:next w:val="Standaard"/>
    <w:qFormat/>
    <w:pPr>
      <w:keepNext/>
      <w:widowControl w:val="0"/>
      <w:outlineLvl w:val="7"/>
    </w:pPr>
    <w:rPr>
      <w:snapToGrid w:val="0"/>
      <w:sz w:val="18"/>
    </w:rPr>
  </w:style>
  <w:style w:type="paragraph" w:styleId="Kop9">
    <w:name w:val="heading 9"/>
    <w:basedOn w:val="Standaard"/>
    <w:next w:val="Standaard"/>
    <w:qFormat/>
    <w:pPr>
      <w:keepNext/>
      <w:widowControl w:val="0"/>
      <w:outlineLvl w:val="8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semiHidden/>
    <w:pPr>
      <w:tabs>
        <w:tab w:val="right" w:pos="8505"/>
      </w:tabs>
      <w:spacing w:before="240"/>
      <w:ind w:left="454" w:hanging="454"/>
    </w:pPr>
    <w:rPr>
      <w:caps/>
      <w:noProof/>
    </w:rPr>
  </w:style>
  <w:style w:type="paragraph" w:styleId="Inhopg2">
    <w:name w:val="toc 2"/>
    <w:basedOn w:val="Standaard"/>
    <w:next w:val="Standaard"/>
    <w:autoRedefine/>
    <w:semiHidden/>
    <w:pPr>
      <w:tabs>
        <w:tab w:val="clear" w:pos="907"/>
        <w:tab w:val="right" w:pos="8505"/>
      </w:tabs>
      <w:ind w:firstLine="454"/>
    </w:pPr>
    <w:rPr>
      <w:noProof/>
    </w:rPr>
  </w:style>
  <w:style w:type="paragraph" w:styleId="Voettekst">
    <w:name w:val="footer"/>
    <w:basedOn w:val="Standaard"/>
    <w:pPr>
      <w:tabs>
        <w:tab w:val="clear" w:pos="907"/>
        <w:tab w:val="center" w:pos="4253"/>
        <w:tab w:val="right" w:pos="8505"/>
      </w:tabs>
      <w:ind w:right="-1"/>
      <w:jc w:val="both"/>
    </w:pPr>
    <w:rPr>
      <w:i/>
      <w:sz w:val="16"/>
    </w:rPr>
  </w:style>
  <w:style w:type="paragraph" w:styleId="Kopbijlage" w:customStyle="1">
    <w:name w:val="Kop bijlage"/>
    <w:basedOn w:val="Kop1"/>
    <w:next w:val="Standaard"/>
    <w:pPr>
      <w:numPr>
        <w:numId w:val="0"/>
      </w:numPr>
      <w:tabs>
        <w:tab w:val="right" w:pos="8505"/>
      </w:tabs>
    </w:pPr>
  </w:style>
  <w:style w:type="paragraph" w:styleId="Koptekst">
    <w:name w:val="header"/>
    <w:basedOn w:val="Standaard"/>
    <w:pPr>
      <w:tabs>
        <w:tab w:val="clear" w:pos="907"/>
        <w:tab w:val="center" w:pos="4253"/>
        <w:tab w:val="right" w:pos="8505"/>
      </w:tabs>
    </w:pPr>
    <w:rPr>
      <w:i/>
      <w:sz w:val="16"/>
    </w:rPr>
  </w:style>
  <w:style w:type="paragraph" w:styleId="Lijstopsomteken">
    <w:name w:val="List Bullet"/>
    <w:basedOn w:val="Standaard"/>
    <w:pPr>
      <w:numPr>
        <w:numId w:val="6"/>
      </w:numPr>
      <w:tabs>
        <w:tab w:val="clear" w:pos="907"/>
      </w:tabs>
    </w:pPr>
    <w:rPr>
      <w:sz w:val="18"/>
    </w:rPr>
  </w:style>
  <w:style w:type="paragraph" w:styleId="Lijstnummering">
    <w:name w:val="List Number"/>
    <w:basedOn w:val="Standaard"/>
    <w:pPr>
      <w:numPr>
        <w:numId w:val="2"/>
      </w:numPr>
      <w:tabs>
        <w:tab w:val="clear" w:pos="720"/>
        <w:tab w:val="clear" w:pos="907"/>
      </w:tabs>
    </w:pPr>
    <w:rPr>
      <w:sz w:val="18"/>
    </w:rPr>
  </w:style>
  <w:style w:type="paragraph" w:styleId="Lijstnummering2">
    <w:name w:val="List Number 2"/>
    <w:basedOn w:val="Standaard"/>
    <w:pPr>
      <w:numPr>
        <w:numId w:val="3"/>
      </w:numPr>
      <w:tabs>
        <w:tab w:val="clear" w:pos="720"/>
        <w:tab w:val="clear" w:pos="907"/>
      </w:tabs>
    </w:pPr>
  </w:style>
  <w:style w:type="paragraph" w:styleId="Lijstnummering3">
    <w:name w:val="List Number 3"/>
    <w:basedOn w:val="Standaard"/>
    <w:next w:val="Lijstvoortzetting"/>
    <w:pPr>
      <w:numPr>
        <w:numId w:val="4"/>
      </w:numPr>
      <w:tabs>
        <w:tab w:val="clear" w:pos="720"/>
        <w:tab w:val="clear" w:pos="907"/>
      </w:tabs>
    </w:pPr>
    <w:rPr>
      <w:b/>
      <w:sz w:val="18"/>
    </w:rPr>
  </w:style>
  <w:style w:type="paragraph" w:styleId="Lijstvoortzetting">
    <w:name w:val="List Continue"/>
    <w:basedOn w:val="Lijstnummering3"/>
    <w:pPr>
      <w:numPr>
        <w:numId w:val="0"/>
      </w:numPr>
      <w:ind w:left="425"/>
    </w:pPr>
    <w:rPr>
      <w:b w:val="0"/>
    </w:rPr>
  </w:style>
  <w:style w:type="character" w:styleId="Paginanummer">
    <w:name w:val="page number"/>
    <w:basedOn w:val="Standaardalinea-lettertype"/>
    <w:rPr>
      <w:rFonts w:ascii="Verdana" w:hAnsi="Verdana"/>
      <w:i/>
      <w:sz w:val="16"/>
    </w:rPr>
  </w:style>
  <w:style w:type="paragraph" w:styleId="Tabelkop1" w:customStyle="1">
    <w:name w:val="Tabelkop 1"/>
    <w:basedOn w:val="Standaard"/>
    <w:next w:val="Standaard"/>
    <w:pPr>
      <w:spacing w:before="40"/>
    </w:pPr>
    <w:rPr>
      <w:b/>
      <w:caps/>
      <w:spacing w:val="40"/>
      <w:sz w:val="16"/>
    </w:rPr>
  </w:style>
  <w:style w:type="paragraph" w:styleId="Tabelkop2" w:customStyle="1">
    <w:name w:val="Tabelkop 2"/>
    <w:basedOn w:val="Standaard"/>
    <w:next w:val="Standaard"/>
    <w:pPr>
      <w:spacing w:before="40"/>
    </w:pPr>
    <w:rPr>
      <w:b/>
      <w:caps/>
      <w:spacing w:val="20"/>
      <w:sz w:val="13"/>
    </w:rPr>
  </w:style>
  <w:style w:type="paragraph" w:styleId="Titel1" w:customStyle="1">
    <w:name w:val="Titel 1"/>
    <w:basedOn w:val="Kop1"/>
    <w:next w:val="Standaard"/>
    <w:pPr>
      <w:numPr>
        <w:numId w:val="0"/>
      </w:numPr>
    </w:pPr>
  </w:style>
  <w:style w:type="paragraph" w:styleId="Titel2" w:customStyle="1">
    <w:name w:val="Titel 2"/>
    <w:basedOn w:val="Kop2"/>
    <w:next w:val="Standaard"/>
    <w:pPr>
      <w:numPr>
        <w:ilvl w:val="0"/>
        <w:numId w:val="0"/>
      </w:numPr>
    </w:pPr>
  </w:style>
  <w:style w:type="paragraph" w:styleId="Titel3" w:customStyle="1">
    <w:name w:val="Titel 3"/>
    <w:basedOn w:val="Kop3"/>
    <w:next w:val="Standaard"/>
    <w:pPr>
      <w:numPr>
        <w:ilvl w:val="0"/>
        <w:numId w:val="0"/>
      </w:numPr>
    </w:pPr>
  </w:style>
  <w:style w:type="character" w:styleId="Voetnootmarkering">
    <w:name w:val="footnote reference"/>
    <w:basedOn w:val="Standaardalinea-lettertype"/>
    <w:semiHidden/>
    <w:rPr>
      <w:rFonts w:ascii="Verdana" w:hAnsi="Verdana"/>
      <w:vertAlign w:val="superscript"/>
    </w:rPr>
  </w:style>
  <w:style w:type="paragraph" w:styleId="Voetnoottekst">
    <w:name w:val="footnote text"/>
    <w:basedOn w:val="Standaard"/>
    <w:semiHidden/>
    <w:pPr>
      <w:tabs>
        <w:tab w:val="left" w:pos="142"/>
      </w:tabs>
      <w:ind w:left="142" w:hanging="142"/>
    </w:pPr>
    <w:rPr>
      <w:sz w:val="16"/>
    </w:rPr>
  </w:style>
  <w:style w:type="paragraph" w:styleId="Lijstnummering4">
    <w:name w:val="List Number 4"/>
    <w:basedOn w:val="Lijstnummering3"/>
    <w:next w:val="Lijstvoortzetting"/>
    <w:pPr>
      <w:numPr>
        <w:numId w:val="5"/>
      </w:numPr>
      <w:tabs>
        <w:tab w:val="clear" w:pos="720"/>
      </w:tabs>
    </w:pPr>
  </w:style>
  <w:style w:type="paragraph" w:styleId="Ballontekst">
    <w:name w:val="Balloon Text"/>
    <w:basedOn w:val="Standaard"/>
    <w:link w:val="BallontekstChar"/>
    <w:rsid w:val="00AF0C13"/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rsid w:val="00AF0C13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DC1BA1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C1BA1"/>
  </w:style>
  <w:style w:type="character" w:styleId="TekstopmerkingChar" w:customStyle="1">
    <w:name w:val="Tekst opmerking Char"/>
    <w:basedOn w:val="Standaardalinea-lettertype"/>
    <w:link w:val="Tekstopmerking"/>
    <w:rsid w:val="00DC1BA1"/>
    <w:rPr>
      <w:rFonts w:ascii="Verdana" w:hAnsi="Verdan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C1BA1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rsid w:val="00DC1BA1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1FF76EB96914B9FDB055D1D7EC1F1" ma:contentTypeVersion="19" ma:contentTypeDescription="Een nieuw document maken." ma:contentTypeScope="" ma:versionID="99ec08a881528fbc015030cf7d1c487f">
  <xsd:schema xmlns:xsd="http://www.w3.org/2001/XMLSchema" xmlns:xs="http://www.w3.org/2001/XMLSchema" xmlns:p="http://schemas.microsoft.com/office/2006/metadata/properties" xmlns:ns2="7ddfc4a7-2327-4f2d-b29d-dda666fbba38" xmlns:ns3="45b0fde6-3671-446b-8026-4c0d418a39e7" targetNamespace="http://schemas.microsoft.com/office/2006/metadata/properties" ma:root="true" ma:fieldsID="ea913bf8c654b6b8b745ae44bae9876e" ns2:_="" ns3:_="">
    <xsd:import namespace="7ddfc4a7-2327-4f2d-b29d-dda666fbba38"/>
    <xsd:import namespace="45b0fde6-3671-446b-8026-4c0d418a3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Extern_x0020_gedeel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fc4a7-2327-4f2d-b29d-dda666fbba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00ca94e-3c10-4710-8f5a-bcf85d946662}" ma:internalName="TaxCatchAll" ma:showField="CatchAllData" ma:web="7ddfc4a7-2327-4f2d-b29d-dda666fbba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0fde6-3671-446b-8026-4c0d418a3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f267c90d-14ff-4ce5-b3f0-f18f151e1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Extern_x0020_gedeeld_x003f_" ma:index="24" nillable="true" ma:displayName="Extern gedeeld?" ma:default="onbekend" ma:format="Dropdown" ma:internalName="Extern_x0020_gedeeld_x003f_">
      <xsd:simpleType>
        <xsd:restriction base="dms:Choice">
          <xsd:enumeration value="ja"/>
          <xsd:enumeration value="nee"/>
          <xsd:enumeration value="onbeken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fc4a7-2327-4f2d-b29d-dda666fbba38" xsi:nil="true"/>
    <lcf76f155ced4ddcb4097134ff3c332f xmlns="45b0fde6-3671-446b-8026-4c0d418a39e7">
      <Terms xmlns="http://schemas.microsoft.com/office/infopath/2007/PartnerControls"/>
    </lcf76f155ced4ddcb4097134ff3c332f>
    <Extern_x0020_gedeeld_x003f_ xmlns="45b0fde6-3671-446b-8026-4c0d418a39e7">onbekend</Extern_x0020_gedeeld_x003f_>
  </documentManagement>
</p:properties>
</file>

<file path=customXml/itemProps1.xml><?xml version="1.0" encoding="utf-8"?>
<ds:datastoreItem xmlns:ds="http://schemas.openxmlformats.org/officeDocument/2006/customXml" ds:itemID="{2DCF2AE2-F960-4081-994D-0E2C9155A0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1967EF-17D3-47DD-8F5E-39D3E1DBE01F}"/>
</file>

<file path=customXml/itemProps3.xml><?xml version="1.0" encoding="utf-8"?>
<ds:datastoreItem xmlns:ds="http://schemas.openxmlformats.org/officeDocument/2006/customXml" ds:itemID="{C56A32A9-481B-4184-85E4-F939CCEB752E}"/>
</file>

<file path=customXml/itemProps4.xml><?xml version="1.0" encoding="utf-8"?>
<ds:datastoreItem xmlns:ds="http://schemas.openxmlformats.org/officeDocument/2006/customXml" ds:itemID="{D6D3DEB1-5ADB-4B6B-BB47-9C187CE84C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Stichting Stimular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Adriaan van Engelen (Stimular)</dc:creator>
  <cp:lastModifiedBy>Meike Campen (Stimular)</cp:lastModifiedBy>
  <cp:revision>4</cp:revision>
  <cp:lastPrinted>2003-10-09T10:11:00Z</cp:lastPrinted>
  <dcterms:created xsi:type="dcterms:W3CDTF">2017-06-19T08:33:00Z</dcterms:created>
  <dcterms:modified xsi:type="dcterms:W3CDTF">2025-03-13T14:11:28Z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0x010100FC31FF76EB96914B9FDB055D1D7EC1F1</vt:lpwstr>
  </property>
  <property fmtid="{D5CDD505-2E9C-101B-9397-08002B2CF9AE}" pid="3" name="Order">
    <vt:r8>410800</vt:r8>
  </property>
  <property fmtid="{D5CDD505-2E9C-101B-9397-08002B2CF9AE}" pid="4" name="MediaServiceImageTags">
    <vt:lpwstr/>
  </property>
</Properties>
</file>